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3783" w:rsidRDefault="00DA70B7"/>
    <w:p w:rsidR="005C6B55" w:rsidRDefault="005C6B55"/>
    <w:p w:rsidR="005C6B55" w:rsidRDefault="005C6B55"/>
    <w:p w:rsidR="005C6B55" w:rsidRDefault="005C6B55"/>
    <w:p w:rsidR="005C6B55" w:rsidRDefault="005C6B55"/>
    <w:p w:rsidR="005C6B55" w:rsidRPr="00013B39" w:rsidRDefault="005C6B55" w:rsidP="005C6B55">
      <w:pPr>
        <w:suppressAutoHyphens/>
        <w:spacing w:after="120"/>
        <w:ind w:left="284" w:right="275"/>
        <w:jc w:val="center"/>
        <w:rPr>
          <w:rFonts w:ascii="Arial" w:eastAsia="Cambria" w:hAnsi="Arial" w:cs="Arial"/>
          <w:b/>
          <w:sz w:val="56"/>
          <w:szCs w:val="56"/>
          <w:lang w:eastAsia="ar-SA"/>
        </w:rPr>
      </w:pPr>
      <w:r w:rsidRPr="001713A6">
        <w:rPr>
          <w:rFonts w:ascii="Arial" w:eastAsia="Cambria" w:hAnsi="Arial" w:cs="Arial"/>
          <w:b/>
          <w:sz w:val="56"/>
          <w:szCs w:val="56"/>
          <w:lang w:eastAsia="ar-SA"/>
        </w:rPr>
        <w:t>Team roles and responsibilities</w:t>
      </w:r>
    </w:p>
    <w:p w:rsidR="005C6B55" w:rsidRDefault="005C6B55" w:rsidP="005C6B55">
      <w:pPr>
        <w:suppressAutoHyphens/>
        <w:ind w:right="-150"/>
        <w:rPr>
          <w:rFonts w:ascii="Arial" w:eastAsia="Cambria" w:hAnsi="Arial" w:cs="Arial"/>
          <w:sz w:val="23"/>
          <w:szCs w:val="23"/>
          <w:lang w:eastAsia="ar-SA"/>
        </w:rPr>
      </w:pPr>
    </w:p>
    <w:p w:rsidR="005C6B55" w:rsidRPr="00013B39" w:rsidRDefault="005C6B55" w:rsidP="005C6B55">
      <w:pPr>
        <w:suppressAutoHyphens/>
        <w:ind w:right="-150"/>
        <w:rPr>
          <w:rFonts w:ascii="Arial" w:eastAsia="Cambria" w:hAnsi="Arial" w:cs="Arial"/>
          <w:sz w:val="23"/>
          <w:szCs w:val="23"/>
          <w:lang w:eastAsia="ar-SA"/>
        </w:rPr>
      </w:pPr>
      <w:proofErr w:type="gramStart"/>
      <w:r w:rsidRPr="00013B39">
        <w:rPr>
          <w:rFonts w:ascii="Arial" w:eastAsia="Cambria" w:hAnsi="Arial" w:cs="Arial"/>
          <w:sz w:val="23"/>
          <w:szCs w:val="23"/>
          <w:lang w:eastAsia="ar-SA"/>
        </w:rPr>
        <w:t>All o</w:t>
      </w:r>
      <w:r>
        <w:rPr>
          <w:rFonts w:ascii="Arial" w:eastAsia="Cambria" w:hAnsi="Arial" w:cs="Arial"/>
          <w:sz w:val="23"/>
          <w:szCs w:val="23"/>
          <w:lang w:eastAsia="ar-SA"/>
        </w:rPr>
        <w:t>f</w:t>
      </w:r>
      <w:proofErr w:type="gramEnd"/>
      <w:r>
        <w:rPr>
          <w:rFonts w:ascii="Arial" w:eastAsia="Cambria" w:hAnsi="Arial" w:cs="Arial"/>
          <w:sz w:val="23"/>
          <w:szCs w:val="23"/>
          <w:lang w:eastAsia="ar-SA"/>
        </w:rPr>
        <w:t xml:space="preserve"> your team members are</w:t>
      </w:r>
      <w:r w:rsidRPr="00013B39">
        <w:rPr>
          <w:rFonts w:ascii="Arial" w:eastAsia="Cambria" w:hAnsi="Arial" w:cs="Arial"/>
          <w:sz w:val="23"/>
          <w:szCs w:val="23"/>
          <w:lang w:eastAsia="ar-SA"/>
        </w:rPr>
        <w:t xml:space="preserve"> </w:t>
      </w:r>
      <w:r>
        <w:rPr>
          <w:rFonts w:ascii="Arial" w:eastAsia="Cambria" w:hAnsi="Arial" w:cs="Arial"/>
          <w:sz w:val="23"/>
          <w:szCs w:val="23"/>
          <w:lang w:eastAsia="ar-SA"/>
        </w:rPr>
        <w:t>e</w:t>
      </w:r>
      <w:r w:rsidRPr="00013B39">
        <w:rPr>
          <w:rFonts w:ascii="Arial" w:eastAsia="Cambria" w:hAnsi="Arial" w:cs="Arial"/>
          <w:sz w:val="23"/>
          <w:szCs w:val="23"/>
          <w:lang w:eastAsia="ar-SA"/>
        </w:rPr>
        <w:t xml:space="preserve">ngineers today but often engineering teams need </w:t>
      </w:r>
      <w:r w:rsidR="00AB7F29">
        <w:rPr>
          <w:rFonts w:ascii="Arial" w:eastAsia="Cambria" w:hAnsi="Arial" w:cs="Arial"/>
          <w:sz w:val="23"/>
          <w:szCs w:val="23"/>
          <w:lang w:eastAsia="ar-SA"/>
        </w:rPr>
        <w:t xml:space="preserve">someone to be responsible for certain parts of the product construction of </w:t>
      </w:r>
      <w:r w:rsidRPr="00013B39">
        <w:rPr>
          <w:rFonts w:ascii="Arial" w:eastAsia="Cambria" w:hAnsi="Arial" w:cs="Arial"/>
          <w:sz w:val="23"/>
          <w:szCs w:val="23"/>
          <w:lang w:eastAsia="ar-SA"/>
        </w:rPr>
        <w:t xml:space="preserve">to take on other responsibilities to make sure they get the job done. </w:t>
      </w:r>
      <w:r>
        <w:rPr>
          <w:rFonts w:ascii="Arial" w:eastAsia="Cambria" w:hAnsi="Arial" w:cs="Arial"/>
          <w:sz w:val="23"/>
          <w:szCs w:val="23"/>
          <w:lang w:eastAsia="ar-SA"/>
        </w:rPr>
        <w:t>Which roles do you think your team should have and who is best in your team to take these on?</w:t>
      </w:r>
    </w:p>
    <w:p w:rsidR="005C6B55" w:rsidRPr="00013B39" w:rsidRDefault="005C6B55" w:rsidP="005C6B55">
      <w:pPr>
        <w:suppressAutoHyphens/>
        <w:ind w:right="-150"/>
        <w:rPr>
          <w:rFonts w:ascii="Arial" w:eastAsia="Cambria" w:hAnsi="Arial" w:cs="Arial"/>
          <w:sz w:val="23"/>
          <w:szCs w:val="23"/>
          <w:lang w:eastAsia="ar-SA"/>
        </w:rPr>
      </w:pPr>
    </w:p>
    <w:p w:rsidR="005C6B55" w:rsidRPr="00013B39" w:rsidRDefault="005C6B55" w:rsidP="005C6B55">
      <w:pPr>
        <w:suppressAutoHyphens/>
        <w:ind w:right="-150"/>
        <w:rPr>
          <w:rFonts w:ascii="Arial" w:eastAsia="Cambria" w:hAnsi="Arial" w:cs="Arial"/>
          <w:sz w:val="23"/>
          <w:szCs w:val="23"/>
          <w:lang w:eastAsia="ar-SA"/>
        </w:rPr>
      </w:pPr>
    </w:p>
    <w:p w:rsidR="005C6B55" w:rsidRPr="00013B39" w:rsidRDefault="005C6B55" w:rsidP="005C6B55">
      <w:pPr>
        <w:suppressAutoHyphens/>
        <w:ind w:right="-150"/>
        <w:rPr>
          <w:rFonts w:ascii="Arial" w:eastAsia="Cambria" w:hAnsi="Arial" w:cs="Arial"/>
          <w:sz w:val="23"/>
          <w:szCs w:val="23"/>
          <w:lang w:eastAsia="ar-SA"/>
        </w:rPr>
      </w:pPr>
      <w:r w:rsidRPr="00013B39">
        <w:rPr>
          <w:rFonts w:ascii="Arial" w:eastAsia="Cambria" w:hAnsi="Arial" w:cs="Arial"/>
          <w:b/>
          <w:sz w:val="28"/>
          <w:szCs w:val="28"/>
          <w:lang w:eastAsia="ar-SA"/>
        </w:rPr>
        <w:t>Project manager</w:t>
      </w:r>
      <w:r w:rsidRPr="00013B39">
        <w:rPr>
          <w:rFonts w:ascii="Arial" w:eastAsia="Cambria" w:hAnsi="Arial" w:cs="Arial"/>
          <w:sz w:val="23"/>
          <w:szCs w:val="23"/>
          <w:lang w:eastAsia="ar-SA"/>
        </w:rPr>
        <w:t xml:space="preserve"> –will manage the project and will need to: </w:t>
      </w:r>
    </w:p>
    <w:p w:rsidR="005C6B55" w:rsidRPr="00013B39" w:rsidRDefault="005C6B55" w:rsidP="005C6B55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ind w:left="426" w:right="-150" w:hanging="426"/>
        <w:rPr>
          <w:rFonts w:ascii="Arial" w:eastAsia="Cambria" w:hAnsi="Arial" w:cs="Arial"/>
          <w:b/>
          <w:sz w:val="23"/>
          <w:szCs w:val="23"/>
          <w:lang w:eastAsia="ar-SA"/>
        </w:rPr>
      </w:pPr>
      <w:r w:rsidRPr="00013B39">
        <w:rPr>
          <w:rFonts w:ascii="Arial" w:eastAsia="Cambria" w:hAnsi="Arial" w:cs="Arial"/>
          <w:sz w:val="23"/>
          <w:szCs w:val="23"/>
          <w:lang w:eastAsia="ar-SA"/>
        </w:rPr>
        <w:t xml:space="preserve">Check out the assessment information so your team scores maximum marks. </w:t>
      </w:r>
    </w:p>
    <w:p w:rsidR="005C6B55" w:rsidRPr="00013B39" w:rsidRDefault="005C6B55" w:rsidP="005C6B55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ind w:left="426" w:right="-150" w:hanging="426"/>
        <w:rPr>
          <w:rFonts w:ascii="Arial" w:eastAsia="Cambria" w:hAnsi="Arial" w:cs="Arial"/>
          <w:sz w:val="23"/>
          <w:szCs w:val="23"/>
          <w:lang w:eastAsia="ar-SA"/>
        </w:rPr>
      </w:pPr>
      <w:r w:rsidRPr="00013B39">
        <w:rPr>
          <w:rFonts w:ascii="Arial" w:eastAsia="Cambria" w:hAnsi="Arial" w:cs="Arial"/>
          <w:sz w:val="23"/>
          <w:szCs w:val="23"/>
          <w:lang w:eastAsia="ar-SA"/>
        </w:rPr>
        <w:t>Make sure the</w:t>
      </w:r>
      <w:r w:rsidR="00AB7F29">
        <w:rPr>
          <w:rFonts w:ascii="Arial" w:eastAsia="Cambria" w:hAnsi="Arial" w:cs="Arial"/>
          <w:sz w:val="23"/>
          <w:szCs w:val="23"/>
          <w:lang w:eastAsia="ar-SA"/>
        </w:rPr>
        <w:t xml:space="preserve"> team is working together effectively and that both prototypes are built</w:t>
      </w:r>
      <w:r w:rsidRPr="00013B39">
        <w:rPr>
          <w:rFonts w:ascii="Arial" w:eastAsia="Cambria" w:hAnsi="Arial" w:cs="Arial"/>
          <w:sz w:val="23"/>
          <w:szCs w:val="23"/>
          <w:lang w:eastAsia="ar-SA"/>
        </w:rPr>
        <w:t>.</w:t>
      </w:r>
    </w:p>
    <w:p w:rsidR="005C6B55" w:rsidRPr="00013B39" w:rsidRDefault="005C6B55" w:rsidP="005C6B55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ind w:left="426" w:right="-150" w:hanging="426"/>
        <w:rPr>
          <w:rFonts w:ascii="Arial" w:eastAsia="Cambria" w:hAnsi="Arial" w:cs="Arial"/>
          <w:sz w:val="23"/>
          <w:szCs w:val="23"/>
          <w:lang w:eastAsia="ar-SA"/>
        </w:rPr>
      </w:pPr>
      <w:r w:rsidRPr="00013B39">
        <w:rPr>
          <w:rFonts w:ascii="Arial" w:eastAsia="Cambria" w:hAnsi="Arial" w:cs="Arial"/>
          <w:sz w:val="23"/>
          <w:szCs w:val="23"/>
          <w:lang w:eastAsia="ar-SA"/>
        </w:rPr>
        <w:t xml:space="preserve">Keep your team’s Planning and Reflections sheet up to date or delegate this to a team member. </w:t>
      </w:r>
    </w:p>
    <w:p w:rsidR="005C6B55" w:rsidRPr="00013B39" w:rsidRDefault="005C6B55" w:rsidP="005C6B55">
      <w:pPr>
        <w:suppressAutoHyphens/>
        <w:ind w:right="-150"/>
        <w:rPr>
          <w:rFonts w:ascii="Arial" w:eastAsia="Cambria" w:hAnsi="Arial" w:cs="Arial"/>
          <w:sz w:val="23"/>
          <w:szCs w:val="23"/>
          <w:lang w:eastAsia="ar-SA"/>
        </w:rPr>
      </w:pPr>
    </w:p>
    <w:p w:rsidR="005C6B55" w:rsidRPr="00013B39" w:rsidRDefault="005C6B55" w:rsidP="005C6B55">
      <w:pPr>
        <w:suppressAutoHyphens/>
        <w:ind w:right="-150"/>
        <w:rPr>
          <w:rFonts w:ascii="Arial" w:eastAsia="Cambria" w:hAnsi="Arial" w:cs="Arial"/>
          <w:sz w:val="23"/>
          <w:szCs w:val="23"/>
          <w:lang w:eastAsia="ar-SA"/>
        </w:rPr>
      </w:pPr>
      <w:r w:rsidRPr="00013B39">
        <w:rPr>
          <w:rFonts w:ascii="Arial" w:eastAsia="Cambria" w:hAnsi="Arial" w:cs="Arial"/>
          <w:b/>
          <w:sz w:val="28"/>
          <w:szCs w:val="28"/>
          <w:lang w:eastAsia="ar-SA"/>
        </w:rPr>
        <w:t xml:space="preserve">Accountant </w:t>
      </w:r>
      <w:r w:rsidRPr="00013B39">
        <w:rPr>
          <w:rFonts w:ascii="Arial" w:eastAsia="Cambria" w:hAnsi="Arial" w:cs="Arial"/>
          <w:b/>
          <w:sz w:val="23"/>
          <w:szCs w:val="23"/>
          <w:lang w:eastAsia="ar-SA"/>
        </w:rPr>
        <w:t xml:space="preserve">– </w:t>
      </w:r>
      <w:r w:rsidRPr="00013B39">
        <w:rPr>
          <w:rFonts w:ascii="Arial" w:eastAsia="Cambria" w:hAnsi="Arial" w:cs="Arial"/>
          <w:sz w:val="23"/>
          <w:szCs w:val="23"/>
          <w:lang w:eastAsia="ar-SA"/>
        </w:rPr>
        <w:t>will manage the budget for your idea and will need to:</w:t>
      </w:r>
    </w:p>
    <w:p w:rsidR="005C6B55" w:rsidRPr="00013B39" w:rsidRDefault="005C6B55" w:rsidP="005C6B55">
      <w:pPr>
        <w:numPr>
          <w:ilvl w:val="0"/>
          <w:numId w:val="2"/>
        </w:numPr>
        <w:tabs>
          <w:tab w:val="clear" w:pos="0"/>
          <w:tab w:val="num" w:pos="426"/>
        </w:tabs>
        <w:suppressAutoHyphens/>
        <w:ind w:left="426" w:right="-150" w:hanging="426"/>
        <w:rPr>
          <w:rFonts w:ascii="Arial" w:eastAsia="Cambria" w:hAnsi="Arial" w:cs="Arial"/>
          <w:sz w:val="23"/>
          <w:szCs w:val="23"/>
          <w:lang w:eastAsia="ar-SA"/>
        </w:rPr>
      </w:pPr>
      <w:r w:rsidRPr="00013B39">
        <w:rPr>
          <w:rFonts w:ascii="Arial" w:eastAsia="Cambria" w:hAnsi="Arial" w:cs="Arial"/>
          <w:sz w:val="23"/>
          <w:szCs w:val="23"/>
          <w:lang w:eastAsia="ar-SA"/>
        </w:rPr>
        <w:t xml:space="preserve">Decide what materials need to be bought and do the buying. </w:t>
      </w:r>
    </w:p>
    <w:p w:rsidR="005C6B55" w:rsidRPr="00013B39" w:rsidRDefault="005C6B55" w:rsidP="005C6B55">
      <w:pPr>
        <w:numPr>
          <w:ilvl w:val="0"/>
          <w:numId w:val="2"/>
        </w:numPr>
        <w:tabs>
          <w:tab w:val="clear" w:pos="0"/>
          <w:tab w:val="num" w:pos="426"/>
        </w:tabs>
        <w:suppressAutoHyphens/>
        <w:ind w:left="426" w:right="-150" w:hanging="426"/>
        <w:rPr>
          <w:rFonts w:ascii="Arial" w:eastAsia="Cambria" w:hAnsi="Arial" w:cs="Arial"/>
          <w:sz w:val="23"/>
          <w:szCs w:val="23"/>
          <w:lang w:eastAsia="ar-SA"/>
        </w:rPr>
      </w:pPr>
      <w:r w:rsidRPr="00013B39">
        <w:rPr>
          <w:rFonts w:ascii="Arial" w:eastAsia="Cambria" w:hAnsi="Arial" w:cs="Arial"/>
          <w:sz w:val="23"/>
          <w:szCs w:val="23"/>
          <w:lang w:eastAsia="ar-SA"/>
        </w:rPr>
        <w:t>Keep accurate records of what has been bought and sold back to the shop.</w:t>
      </w:r>
    </w:p>
    <w:p w:rsidR="005C6B55" w:rsidRPr="00013B39" w:rsidRDefault="005C6B55" w:rsidP="005C6B55">
      <w:pPr>
        <w:numPr>
          <w:ilvl w:val="0"/>
          <w:numId w:val="2"/>
        </w:numPr>
        <w:tabs>
          <w:tab w:val="clear" w:pos="0"/>
          <w:tab w:val="num" w:pos="426"/>
        </w:tabs>
        <w:suppressAutoHyphens/>
        <w:ind w:left="426" w:right="-150" w:hanging="426"/>
        <w:rPr>
          <w:rFonts w:ascii="Arial" w:eastAsia="Cambria" w:hAnsi="Arial" w:cs="Arial"/>
          <w:sz w:val="23"/>
          <w:szCs w:val="23"/>
          <w:lang w:eastAsia="ar-SA"/>
        </w:rPr>
      </w:pPr>
      <w:r w:rsidRPr="00013B39">
        <w:rPr>
          <w:rFonts w:ascii="Arial" w:eastAsia="Cambria" w:hAnsi="Arial" w:cs="Arial"/>
          <w:sz w:val="23"/>
          <w:szCs w:val="23"/>
          <w:lang w:eastAsia="ar-SA"/>
        </w:rPr>
        <w:t xml:space="preserve">Be the expert on the prices of all the materials and advise which are best to use in terms of their cost. </w:t>
      </w:r>
    </w:p>
    <w:p w:rsidR="005C6B55" w:rsidRPr="00013B39" w:rsidRDefault="005C6B55" w:rsidP="005C6B55">
      <w:pPr>
        <w:suppressAutoHyphens/>
        <w:ind w:right="-150"/>
        <w:rPr>
          <w:rFonts w:ascii="Arial" w:eastAsia="Cambria" w:hAnsi="Arial" w:cs="Arial"/>
          <w:sz w:val="23"/>
          <w:szCs w:val="23"/>
          <w:lang w:eastAsia="ar-SA"/>
        </w:rPr>
      </w:pPr>
    </w:p>
    <w:p w:rsidR="005C6B55" w:rsidRPr="00013B39" w:rsidRDefault="005C6B55" w:rsidP="005C6B55">
      <w:pPr>
        <w:suppressAutoHyphens/>
        <w:ind w:right="-150"/>
        <w:rPr>
          <w:rFonts w:ascii="Arial" w:eastAsia="Cambria" w:hAnsi="Arial" w:cs="Arial"/>
          <w:sz w:val="23"/>
          <w:szCs w:val="23"/>
          <w:lang w:eastAsia="ar-SA"/>
        </w:rPr>
      </w:pPr>
      <w:r w:rsidRPr="00013B39">
        <w:rPr>
          <w:rFonts w:ascii="Arial" w:eastAsia="Cambria" w:hAnsi="Arial" w:cs="Arial"/>
          <w:b/>
          <w:sz w:val="28"/>
          <w:szCs w:val="28"/>
          <w:lang w:eastAsia="ar-SA"/>
        </w:rPr>
        <w:t>Concept engineer</w:t>
      </w:r>
      <w:r w:rsidRPr="00013B39">
        <w:rPr>
          <w:rFonts w:ascii="Arial" w:eastAsia="Cambria" w:hAnsi="Arial" w:cs="Arial"/>
          <w:b/>
          <w:sz w:val="23"/>
          <w:szCs w:val="23"/>
          <w:lang w:eastAsia="ar-SA"/>
        </w:rPr>
        <w:t xml:space="preserve"> –</w:t>
      </w:r>
      <w:r w:rsidRPr="00013B39">
        <w:rPr>
          <w:rFonts w:ascii="Arial" w:eastAsia="Cambria" w:hAnsi="Arial" w:cs="Arial"/>
          <w:sz w:val="23"/>
          <w:szCs w:val="23"/>
          <w:lang w:eastAsia="ar-SA"/>
        </w:rPr>
        <w:t xml:space="preserve"> responsible for innovative and creativity and will need to:</w:t>
      </w:r>
    </w:p>
    <w:p w:rsidR="005C6B55" w:rsidRPr="00013B39" w:rsidRDefault="005C6B55" w:rsidP="005C6B55">
      <w:pPr>
        <w:numPr>
          <w:ilvl w:val="0"/>
          <w:numId w:val="2"/>
        </w:numPr>
        <w:tabs>
          <w:tab w:val="clear" w:pos="0"/>
          <w:tab w:val="num" w:pos="426"/>
        </w:tabs>
        <w:suppressAutoHyphens/>
        <w:ind w:left="426" w:right="-150" w:hanging="426"/>
        <w:rPr>
          <w:rFonts w:ascii="Arial" w:eastAsia="Cambria" w:hAnsi="Arial" w:cs="Arial"/>
          <w:sz w:val="23"/>
          <w:szCs w:val="23"/>
          <w:lang w:eastAsia="ar-SA"/>
        </w:rPr>
      </w:pPr>
      <w:r w:rsidRPr="00013B39">
        <w:rPr>
          <w:rFonts w:ascii="Arial" w:eastAsia="Cambria" w:hAnsi="Arial" w:cs="Arial"/>
          <w:sz w:val="23"/>
          <w:szCs w:val="23"/>
          <w:lang w:eastAsia="ar-SA"/>
        </w:rPr>
        <w:t>Lead the team in developing the concept of your products.</w:t>
      </w:r>
    </w:p>
    <w:p w:rsidR="005C6B55" w:rsidRPr="00013B39" w:rsidRDefault="005C6B55" w:rsidP="005C6B55">
      <w:pPr>
        <w:numPr>
          <w:ilvl w:val="0"/>
          <w:numId w:val="2"/>
        </w:numPr>
        <w:tabs>
          <w:tab w:val="clear" w:pos="0"/>
          <w:tab w:val="num" w:pos="426"/>
        </w:tabs>
        <w:suppressAutoHyphens/>
        <w:ind w:left="426" w:right="-150" w:hanging="426"/>
        <w:rPr>
          <w:rFonts w:ascii="Arial" w:eastAsia="Cambria" w:hAnsi="Arial" w:cs="Arial"/>
          <w:sz w:val="23"/>
          <w:szCs w:val="23"/>
          <w:lang w:eastAsia="ar-SA"/>
        </w:rPr>
      </w:pPr>
      <w:r w:rsidRPr="00013B39">
        <w:rPr>
          <w:rFonts w:ascii="Arial" w:eastAsia="Cambria" w:hAnsi="Arial" w:cs="Arial"/>
          <w:sz w:val="23"/>
          <w:szCs w:val="23"/>
          <w:lang w:eastAsia="ar-SA"/>
        </w:rPr>
        <w:t>Ensure that the engineering skills of the team are used effectively.</w:t>
      </w:r>
    </w:p>
    <w:p w:rsidR="005C6B55" w:rsidRPr="00013B39" w:rsidRDefault="005C6B55" w:rsidP="005C6B55">
      <w:pPr>
        <w:suppressAutoHyphens/>
        <w:ind w:right="-150"/>
        <w:rPr>
          <w:rFonts w:ascii="Arial" w:eastAsia="Cambria" w:hAnsi="Arial" w:cs="Arial"/>
          <w:sz w:val="23"/>
          <w:szCs w:val="23"/>
          <w:lang w:eastAsia="ar-SA"/>
        </w:rPr>
      </w:pPr>
    </w:p>
    <w:p w:rsidR="005C6B55" w:rsidRDefault="00AB7F29" w:rsidP="005C6B55">
      <w:pPr>
        <w:suppressAutoHyphens/>
        <w:ind w:right="-150"/>
        <w:rPr>
          <w:rFonts w:ascii="Arial" w:eastAsia="Cambria" w:hAnsi="Arial" w:cs="Arial"/>
          <w:b/>
          <w:sz w:val="23"/>
          <w:szCs w:val="23"/>
          <w:lang w:eastAsia="ar-SA"/>
        </w:rPr>
      </w:pPr>
      <w:r w:rsidRPr="00AB7F29">
        <w:rPr>
          <w:rFonts w:ascii="Arial" w:eastAsia="Cambria" w:hAnsi="Arial" w:cs="Arial"/>
          <w:b/>
          <w:sz w:val="28"/>
          <w:szCs w:val="28"/>
          <w:lang w:eastAsia="ar-SA"/>
        </w:rPr>
        <w:t>Mechanical Engineer</w:t>
      </w:r>
      <w:r>
        <w:rPr>
          <w:rFonts w:ascii="Arial" w:eastAsia="Cambria" w:hAnsi="Arial" w:cs="Arial"/>
          <w:b/>
          <w:sz w:val="23"/>
          <w:szCs w:val="23"/>
          <w:lang w:eastAsia="ar-SA"/>
        </w:rPr>
        <w:t xml:space="preserve"> </w:t>
      </w:r>
      <w:r w:rsidRPr="00AB7F29">
        <w:rPr>
          <w:rFonts w:ascii="Arial" w:eastAsia="Cambria" w:hAnsi="Arial" w:cs="Arial"/>
          <w:sz w:val="23"/>
          <w:szCs w:val="23"/>
          <w:lang w:eastAsia="ar-SA"/>
        </w:rPr>
        <w:t xml:space="preserve">– responsible for </w:t>
      </w:r>
      <w:r w:rsidR="003F6C65">
        <w:rPr>
          <w:rFonts w:ascii="Arial" w:eastAsia="Cambria" w:hAnsi="Arial" w:cs="Arial"/>
          <w:sz w:val="23"/>
          <w:szCs w:val="23"/>
          <w:lang w:eastAsia="ar-SA"/>
        </w:rPr>
        <w:t>the mechanics of your prototype</w:t>
      </w:r>
      <w:r w:rsidRPr="00AB7F29">
        <w:rPr>
          <w:rFonts w:ascii="Arial" w:eastAsia="Cambria" w:hAnsi="Arial" w:cs="Arial"/>
          <w:sz w:val="23"/>
          <w:szCs w:val="23"/>
          <w:lang w:eastAsia="ar-SA"/>
        </w:rPr>
        <w:t xml:space="preserve"> and will need to:</w:t>
      </w:r>
    </w:p>
    <w:p w:rsidR="00AB7F29" w:rsidRPr="00AB7F29" w:rsidRDefault="00AB7F29" w:rsidP="00AB7F29">
      <w:pPr>
        <w:numPr>
          <w:ilvl w:val="0"/>
          <w:numId w:val="5"/>
        </w:numPr>
        <w:suppressAutoHyphens/>
        <w:ind w:right="-150"/>
        <w:rPr>
          <w:rFonts w:ascii="Arial" w:eastAsia="Cambria" w:hAnsi="Arial" w:cs="Arial"/>
          <w:sz w:val="23"/>
          <w:szCs w:val="23"/>
          <w:lang w:val="en-GB" w:eastAsia="ar-SA"/>
        </w:rPr>
      </w:pPr>
      <w:r w:rsidRPr="00AB7F29">
        <w:rPr>
          <w:rFonts w:ascii="Arial" w:eastAsia="Cambria" w:hAnsi="Arial" w:cs="Arial"/>
          <w:sz w:val="23"/>
          <w:szCs w:val="23"/>
          <w:lang w:val="en-GB" w:eastAsia="ar-SA"/>
        </w:rPr>
        <w:t>Consider how to use the resources available e</w:t>
      </w:r>
      <w:r w:rsidR="007365E0">
        <w:rPr>
          <w:rFonts w:ascii="Arial" w:eastAsia="Cambria" w:hAnsi="Arial" w:cs="Arial"/>
          <w:sz w:val="23"/>
          <w:szCs w:val="23"/>
          <w:lang w:val="en-GB" w:eastAsia="ar-SA"/>
        </w:rPr>
        <w:t>ffectively and in the most cost-</w:t>
      </w:r>
      <w:r w:rsidRPr="00AB7F29">
        <w:rPr>
          <w:rFonts w:ascii="Arial" w:eastAsia="Cambria" w:hAnsi="Arial" w:cs="Arial"/>
          <w:sz w:val="23"/>
          <w:szCs w:val="23"/>
          <w:lang w:val="en-GB" w:eastAsia="ar-SA"/>
        </w:rPr>
        <w:t>efficient way.</w:t>
      </w:r>
    </w:p>
    <w:p w:rsidR="00AB7F29" w:rsidRPr="00AB7F29" w:rsidRDefault="00AB7F29" w:rsidP="00AB7F29">
      <w:pPr>
        <w:numPr>
          <w:ilvl w:val="0"/>
          <w:numId w:val="5"/>
        </w:numPr>
        <w:suppressAutoHyphens/>
        <w:ind w:right="-150"/>
        <w:rPr>
          <w:rFonts w:ascii="Arial" w:eastAsia="Cambria" w:hAnsi="Arial" w:cs="Arial"/>
          <w:sz w:val="23"/>
          <w:szCs w:val="23"/>
          <w:lang w:val="en-GB" w:eastAsia="ar-SA"/>
        </w:rPr>
      </w:pPr>
      <w:r w:rsidRPr="00AB7F29">
        <w:rPr>
          <w:rFonts w:ascii="Arial" w:eastAsia="Cambria" w:hAnsi="Arial" w:cs="Arial"/>
          <w:sz w:val="23"/>
          <w:szCs w:val="23"/>
          <w:lang w:val="en-GB" w:eastAsia="ar-SA"/>
        </w:rPr>
        <w:t xml:space="preserve">Work closely with the electrical engineers to ensure the electrical circuit(s) fit within your </w:t>
      </w:r>
      <w:r w:rsidR="003F6C65">
        <w:rPr>
          <w:rFonts w:ascii="Arial" w:eastAsia="Cambria" w:hAnsi="Arial" w:cs="Arial"/>
          <w:sz w:val="23"/>
          <w:szCs w:val="23"/>
          <w:lang w:val="en-GB" w:eastAsia="ar-SA"/>
        </w:rPr>
        <w:t>transfer system.</w:t>
      </w:r>
    </w:p>
    <w:p w:rsidR="00AB7F29" w:rsidRDefault="00AB7F29" w:rsidP="005C6B55">
      <w:pPr>
        <w:numPr>
          <w:ilvl w:val="0"/>
          <w:numId w:val="5"/>
        </w:numPr>
        <w:suppressAutoHyphens/>
        <w:ind w:right="-150"/>
        <w:rPr>
          <w:rFonts w:ascii="Arial" w:eastAsia="Cambria" w:hAnsi="Arial" w:cs="Arial"/>
          <w:sz w:val="23"/>
          <w:szCs w:val="23"/>
          <w:lang w:val="en-GB" w:eastAsia="ar-SA"/>
        </w:rPr>
      </w:pPr>
      <w:r w:rsidRPr="00AB7F29">
        <w:rPr>
          <w:rFonts w:ascii="Arial" w:eastAsia="Cambria" w:hAnsi="Arial" w:cs="Arial"/>
          <w:sz w:val="23"/>
          <w:szCs w:val="23"/>
          <w:lang w:val="en-GB" w:eastAsia="ar-SA"/>
        </w:rPr>
        <w:t xml:space="preserve">Consider how to transport the </w:t>
      </w:r>
      <w:r w:rsidR="003F6C65">
        <w:rPr>
          <w:rFonts w:ascii="Arial" w:eastAsia="Cambria" w:hAnsi="Arial" w:cs="Arial"/>
          <w:sz w:val="23"/>
          <w:szCs w:val="23"/>
          <w:lang w:val="en-GB" w:eastAsia="ar-SA"/>
        </w:rPr>
        <w:t>lighthouse keeper</w:t>
      </w:r>
      <w:r w:rsidRPr="00AB7F29">
        <w:rPr>
          <w:rFonts w:ascii="Arial" w:eastAsia="Cambria" w:hAnsi="Arial" w:cs="Arial"/>
          <w:sz w:val="23"/>
          <w:szCs w:val="23"/>
          <w:lang w:val="en-GB" w:eastAsia="ar-SA"/>
        </w:rPr>
        <w:t xml:space="preserve"> safely.</w:t>
      </w:r>
    </w:p>
    <w:p w:rsidR="00AB7F29" w:rsidRPr="00AB7F29" w:rsidRDefault="00AB7F29" w:rsidP="00AB7F29">
      <w:pPr>
        <w:suppressAutoHyphens/>
        <w:ind w:left="720" w:right="-150"/>
        <w:rPr>
          <w:rFonts w:ascii="Arial" w:eastAsia="Cambria" w:hAnsi="Arial" w:cs="Arial"/>
          <w:sz w:val="23"/>
          <w:szCs w:val="23"/>
          <w:lang w:val="en-GB" w:eastAsia="ar-SA"/>
        </w:rPr>
      </w:pPr>
    </w:p>
    <w:p w:rsidR="005C6B55" w:rsidRPr="00013B39" w:rsidRDefault="005C6B55" w:rsidP="005C6B55">
      <w:pPr>
        <w:suppressAutoHyphens/>
        <w:ind w:right="-150"/>
        <w:rPr>
          <w:rFonts w:ascii="Arial" w:eastAsia="Cambria" w:hAnsi="Arial" w:cs="Arial"/>
          <w:sz w:val="23"/>
          <w:szCs w:val="23"/>
          <w:lang w:eastAsia="ar-SA"/>
        </w:rPr>
      </w:pPr>
      <w:r w:rsidRPr="00013B39">
        <w:rPr>
          <w:rFonts w:ascii="Arial" w:eastAsia="Cambria" w:hAnsi="Arial" w:cs="Arial"/>
          <w:b/>
          <w:sz w:val="28"/>
          <w:szCs w:val="28"/>
          <w:lang w:eastAsia="ar-SA"/>
        </w:rPr>
        <w:t>Safety officer</w:t>
      </w:r>
      <w:r>
        <w:rPr>
          <w:rFonts w:ascii="Arial" w:eastAsia="Cambria" w:hAnsi="Arial" w:cs="Arial"/>
          <w:b/>
          <w:sz w:val="28"/>
          <w:szCs w:val="28"/>
          <w:lang w:eastAsia="ar-SA"/>
        </w:rPr>
        <w:t xml:space="preserve"> </w:t>
      </w:r>
      <w:r w:rsidRPr="00013B39">
        <w:rPr>
          <w:rFonts w:ascii="Arial" w:eastAsia="Cambria" w:hAnsi="Arial" w:cs="Arial"/>
          <w:sz w:val="28"/>
          <w:szCs w:val="28"/>
          <w:lang w:eastAsia="ar-SA"/>
        </w:rPr>
        <w:t>–</w:t>
      </w:r>
      <w:r w:rsidRPr="00013B39">
        <w:rPr>
          <w:rFonts w:ascii="Arial" w:eastAsia="Cambria" w:hAnsi="Arial" w:cs="Arial"/>
          <w:sz w:val="23"/>
          <w:szCs w:val="23"/>
          <w:lang w:eastAsia="ar-SA"/>
        </w:rPr>
        <w:t xml:space="preserve"> responsible for the safety of your team and will need to:</w:t>
      </w:r>
    </w:p>
    <w:p w:rsidR="005C6B55" w:rsidRPr="00013B39" w:rsidRDefault="005C6B55" w:rsidP="005C6B55">
      <w:pPr>
        <w:pStyle w:val="ListParagraph"/>
        <w:numPr>
          <w:ilvl w:val="0"/>
          <w:numId w:val="3"/>
        </w:numPr>
        <w:tabs>
          <w:tab w:val="num" w:pos="426"/>
        </w:tabs>
        <w:suppressAutoHyphens/>
        <w:ind w:left="426" w:right="-150" w:hanging="426"/>
        <w:rPr>
          <w:rFonts w:ascii="Arial" w:eastAsia="Cambria" w:hAnsi="Arial" w:cs="Arial"/>
          <w:b/>
          <w:sz w:val="23"/>
          <w:szCs w:val="23"/>
          <w:lang w:eastAsia="ar-SA"/>
        </w:rPr>
      </w:pPr>
      <w:r w:rsidRPr="00013B39">
        <w:rPr>
          <w:rFonts w:ascii="Arial" w:eastAsia="Cambria" w:hAnsi="Arial" w:cs="Arial"/>
          <w:sz w:val="23"/>
          <w:szCs w:val="23"/>
          <w:lang w:eastAsia="ar-SA"/>
        </w:rPr>
        <w:t>Monitor the working conditions of your team to it remains tidy and everyone is safe.</w:t>
      </w:r>
    </w:p>
    <w:p w:rsidR="005C6B55" w:rsidRPr="00013B39" w:rsidRDefault="005C6B55" w:rsidP="005C6B55">
      <w:pPr>
        <w:pStyle w:val="ListParagraph"/>
        <w:numPr>
          <w:ilvl w:val="0"/>
          <w:numId w:val="3"/>
        </w:numPr>
        <w:tabs>
          <w:tab w:val="num" w:pos="426"/>
        </w:tabs>
        <w:suppressAutoHyphens/>
        <w:ind w:left="426" w:right="-150" w:hanging="426"/>
        <w:rPr>
          <w:rFonts w:ascii="Arial" w:eastAsia="Cambria" w:hAnsi="Arial" w:cs="Arial"/>
          <w:sz w:val="23"/>
          <w:szCs w:val="23"/>
          <w:lang w:eastAsia="ar-SA"/>
        </w:rPr>
      </w:pPr>
      <w:r w:rsidRPr="00013B39">
        <w:rPr>
          <w:rFonts w:ascii="Arial" w:eastAsia="Cambria" w:hAnsi="Arial" w:cs="Arial"/>
          <w:sz w:val="23"/>
          <w:szCs w:val="23"/>
          <w:lang w:eastAsia="ar-SA"/>
        </w:rPr>
        <w:t>Advise on any health and safety issues arising.</w:t>
      </w:r>
    </w:p>
    <w:p w:rsidR="005C6B55" w:rsidRDefault="005C6B55" w:rsidP="005C6B55">
      <w:pPr>
        <w:suppressAutoHyphens/>
        <w:ind w:right="-150"/>
        <w:rPr>
          <w:rFonts w:ascii="Arial" w:eastAsia="Cambria" w:hAnsi="Arial" w:cs="Arial"/>
          <w:b/>
          <w:sz w:val="23"/>
          <w:szCs w:val="23"/>
          <w:lang w:eastAsia="ar-SA"/>
        </w:rPr>
      </w:pPr>
    </w:p>
    <w:p w:rsidR="005C6B55" w:rsidRPr="00013B39" w:rsidRDefault="005C6B55" w:rsidP="005C6B55">
      <w:pPr>
        <w:suppressAutoHyphens/>
        <w:ind w:right="-150"/>
        <w:rPr>
          <w:rFonts w:ascii="Arial" w:eastAsia="Cambria" w:hAnsi="Arial" w:cs="Arial"/>
          <w:sz w:val="23"/>
          <w:szCs w:val="23"/>
          <w:lang w:eastAsia="ar-SA"/>
        </w:rPr>
      </w:pPr>
      <w:r w:rsidRPr="00013B39">
        <w:rPr>
          <w:rFonts w:ascii="Arial" w:eastAsia="Cambria" w:hAnsi="Arial" w:cs="Arial"/>
          <w:b/>
          <w:sz w:val="28"/>
          <w:szCs w:val="28"/>
          <w:lang w:eastAsia="ar-SA"/>
        </w:rPr>
        <w:t>Electronic engineer</w:t>
      </w:r>
      <w:r>
        <w:rPr>
          <w:rFonts w:ascii="Arial" w:eastAsia="Cambria" w:hAnsi="Arial" w:cs="Arial"/>
          <w:b/>
          <w:sz w:val="28"/>
          <w:szCs w:val="28"/>
          <w:lang w:eastAsia="ar-SA"/>
        </w:rPr>
        <w:t xml:space="preserve"> </w:t>
      </w:r>
      <w:r w:rsidRPr="00013B39">
        <w:rPr>
          <w:rFonts w:ascii="Arial" w:eastAsia="Cambria" w:hAnsi="Arial" w:cs="Arial"/>
          <w:sz w:val="23"/>
          <w:szCs w:val="23"/>
          <w:lang w:eastAsia="ar-SA"/>
        </w:rPr>
        <w:t>– responsible for the use of electronic components and will need to:</w:t>
      </w:r>
    </w:p>
    <w:p w:rsidR="00B80F71" w:rsidRPr="00B80F71" w:rsidRDefault="00B80F71" w:rsidP="00B80F71">
      <w:pPr>
        <w:pStyle w:val="ListParagraph"/>
        <w:numPr>
          <w:ilvl w:val="0"/>
          <w:numId w:val="4"/>
        </w:numPr>
        <w:ind w:right="-150"/>
        <w:rPr>
          <w:rFonts w:ascii="Arial" w:eastAsia="Cambria" w:hAnsi="Arial" w:cs="Arial"/>
          <w:sz w:val="23"/>
          <w:szCs w:val="23"/>
          <w:lang w:val="en-GB" w:eastAsia="ar-SA"/>
        </w:rPr>
      </w:pPr>
      <w:r w:rsidRPr="00B80F71">
        <w:rPr>
          <w:rFonts w:ascii="Arial" w:eastAsia="Cambria" w:hAnsi="Arial" w:cs="Arial"/>
          <w:sz w:val="23"/>
          <w:szCs w:val="23"/>
          <w:lang w:val="en-GB" w:eastAsia="ar-SA"/>
        </w:rPr>
        <w:t>Decide how to use the resources eff</w:t>
      </w:r>
      <w:r w:rsidR="00AB7F29">
        <w:rPr>
          <w:rFonts w:ascii="Arial" w:eastAsia="Cambria" w:hAnsi="Arial" w:cs="Arial"/>
          <w:sz w:val="23"/>
          <w:szCs w:val="23"/>
          <w:lang w:val="en-GB" w:eastAsia="ar-SA"/>
        </w:rPr>
        <w:t>iciently and consider more cost-</w:t>
      </w:r>
      <w:r w:rsidRPr="00B80F71">
        <w:rPr>
          <w:rFonts w:ascii="Arial" w:eastAsia="Cambria" w:hAnsi="Arial" w:cs="Arial"/>
          <w:sz w:val="23"/>
          <w:szCs w:val="23"/>
          <w:lang w:val="en-GB" w:eastAsia="ar-SA"/>
        </w:rPr>
        <w:t>effective alternatives where available.</w:t>
      </w:r>
    </w:p>
    <w:p w:rsidR="00B80F71" w:rsidRPr="00B80F71" w:rsidRDefault="00B80F71" w:rsidP="00B80F71">
      <w:pPr>
        <w:pStyle w:val="ListParagraph"/>
        <w:numPr>
          <w:ilvl w:val="0"/>
          <w:numId w:val="4"/>
        </w:numPr>
        <w:ind w:right="-150"/>
        <w:rPr>
          <w:rFonts w:ascii="Arial" w:eastAsia="Cambria" w:hAnsi="Arial" w:cs="Arial"/>
          <w:sz w:val="23"/>
          <w:szCs w:val="23"/>
          <w:lang w:val="en-GB" w:eastAsia="ar-SA"/>
        </w:rPr>
      </w:pPr>
      <w:r w:rsidRPr="00B80F71">
        <w:rPr>
          <w:rFonts w:ascii="Arial" w:eastAsia="Cambria" w:hAnsi="Arial" w:cs="Arial"/>
          <w:sz w:val="23"/>
          <w:szCs w:val="23"/>
          <w:lang w:val="en-GB" w:eastAsia="ar-SA"/>
        </w:rPr>
        <w:t>Consider how to manage the voltage in your circuit effectively.</w:t>
      </w:r>
    </w:p>
    <w:p w:rsidR="00B80F71" w:rsidRPr="00B80F71" w:rsidRDefault="00B80F71" w:rsidP="00B80F71">
      <w:pPr>
        <w:pStyle w:val="ListParagraph"/>
        <w:numPr>
          <w:ilvl w:val="0"/>
          <w:numId w:val="4"/>
        </w:numPr>
        <w:ind w:right="-150"/>
        <w:rPr>
          <w:rFonts w:ascii="Arial" w:eastAsia="Cambria" w:hAnsi="Arial" w:cs="Arial"/>
          <w:sz w:val="23"/>
          <w:szCs w:val="23"/>
          <w:lang w:val="en-GB" w:eastAsia="ar-SA"/>
        </w:rPr>
      </w:pPr>
      <w:r w:rsidRPr="00B80F71">
        <w:rPr>
          <w:rFonts w:ascii="Arial" w:eastAsia="Cambria" w:hAnsi="Arial" w:cs="Arial"/>
          <w:sz w:val="23"/>
          <w:szCs w:val="23"/>
          <w:lang w:val="en-GB" w:eastAsia="ar-SA"/>
        </w:rPr>
        <w:t>Ensure you connect your circuit in a way which is both safe and efficient.</w:t>
      </w:r>
    </w:p>
    <w:p w:rsidR="00B80F71" w:rsidRPr="00B80F71" w:rsidRDefault="00B80F71" w:rsidP="00B80F71">
      <w:pPr>
        <w:pStyle w:val="ListParagraph"/>
        <w:numPr>
          <w:ilvl w:val="0"/>
          <w:numId w:val="4"/>
        </w:numPr>
        <w:ind w:right="-150"/>
        <w:rPr>
          <w:rFonts w:ascii="Arial" w:eastAsia="Cambria" w:hAnsi="Arial" w:cs="Arial"/>
          <w:sz w:val="23"/>
          <w:szCs w:val="23"/>
          <w:lang w:val="en-GB" w:eastAsia="ar-SA"/>
        </w:rPr>
      </w:pPr>
      <w:r w:rsidRPr="00B80F71">
        <w:rPr>
          <w:rFonts w:ascii="Arial" w:eastAsia="Cambria" w:hAnsi="Arial" w:cs="Arial"/>
          <w:sz w:val="23"/>
          <w:szCs w:val="23"/>
          <w:lang w:val="en-GB" w:eastAsia="ar-SA"/>
        </w:rPr>
        <w:t xml:space="preserve">Work closely with the mechanical engineers to ensure the </w:t>
      </w:r>
      <w:r w:rsidR="003F6C65">
        <w:rPr>
          <w:rFonts w:ascii="Arial" w:eastAsia="Cambria" w:hAnsi="Arial" w:cs="Arial"/>
          <w:sz w:val="23"/>
          <w:szCs w:val="23"/>
          <w:lang w:val="en-GB" w:eastAsia="ar-SA"/>
        </w:rPr>
        <w:t>transfer system</w:t>
      </w:r>
      <w:bookmarkStart w:id="0" w:name="_GoBack"/>
      <w:bookmarkEnd w:id="0"/>
      <w:r w:rsidRPr="00B80F71">
        <w:rPr>
          <w:rFonts w:ascii="Arial" w:eastAsia="Cambria" w:hAnsi="Arial" w:cs="Arial"/>
          <w:sz w:val="23"/>
          <w:szCs w:val="23"/>
          <w:lang w:val="en-GB" w:eastAsia="ar-SA"/>
        </w:rPr>
        <w:t xml:space="preserve"> works with your electrical design.</w:t>
      </w:r>
    </w:p>
    <w:p w:rsidR="005C6B55" w:rsidRDefault="005C6B55" w:rsidP="005C6B55">
      <w:pPr>
        <w:pStyle w:val="ListParagraph"/>
        <w:suppressAutoHyphens/>
        <w:ind w:left="426" w:right="-150"/>
        <w:rPr>
          <w:rFonts w:ascii="Arial" w:eastAsia="Cambria" w:hAnsi="Arial" w:cs="Arial"/>
          <w:sz w:val="23"/>
          <w:szCs w:val="23"/>
          <w:lang w:eastAsia="ar-SA"/>
        </w:rPr>
      </w:pPr>
    </w:p>
    <w:p w:rsidR="005C6B55" w:rsidRDefault="005C6B55" w:rsidP="005C6B55">
      <w:pPr>
        <w:suppressAutoHyphens/>
        <w:ind w:right="-150"/>
        <w:jc w:val="center"/>
        <w:rPr>
          <w:rFonts w:ascii="Arial" w:eastAsia="Cambria" w:hAnsi="Arial" w:cs="Arial"/>
          <w:b/>
          <w:i/>
          <w:sz w:val="23"/>
          <w:szCs w:val="23"/>
          <w:lang w:eastAsia="ar-SA"/>
        </w:rPr>
      </w:pPr>
    </w:p>
    <w:p w:rsidR="005C6B55" w:rsidRPr="00013B39" w:rsidRDefault="005C6B55" w:rsidP="005C6B55">
      <w:pPr>
        <w:suppressAutoHyphens/>
        <w:ind w:right="-150"/>
        <w:jc w:val="center"/>
        <w:rPr>
          <w:rFonts w:ascii="Arial" w:eastAsia="Cambria" w:hAnsi="Arial" w:cs="Arial"/>
          <w:b/>
          <w:i/>
          <w:sz w:val="23"/>
          <w:szCs w:val="23"/>
          <w:lang w:eastAsia="ar-SA"/>
        </w:rPr>
      </w:pPr>
      <w:r w:rsidRPr="00013B39">
        <w:rPr>
          <w:rFonts w:ascii="Arial" w:eastAsia="Cambria" w:hAnsi="Arial" w:cs="Arial"/>
          <w:b/>
          <w:i/>
          <w:sz w:val="23"/>
          <w:szCs w:val="23"/>
          <w:lang w:eastAsia="ar-SA"/>
        </w:rPr>
        <w:t>Teamwork is key to success (and key to being a good engineer)!</w:t>
      </w:r>
    </w:p>
    <w:p w:rsidR="005C6B55" w:rsidRDefault="005C6B55"/>
    <w:sectPr w:rsidR="005C6B55" w:rsidSect="00566F65">
      <w:headerReference w:type="even" r:id="rId7"/>
      <w:headerReference w:type="default" r:id="rId8"/>
      <w:headerReference w:type="first" r:id="rId9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70B7" w:rsidRDefault="00DA70B7" w:rsidP="00566F65">
      <w:r>
        <w:separator/>
      </w:r>
    </w:p>
  </w:endnote>
  <w:endnote w:type="continuationSeparator" w:id="0">
    <w:p w:rsidR="00DA70B7" w:rsidRDefault="00DA70B7" w:rsidP="00566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70B7" w:rsidRDefault="00DA70B7" w:rsidP="00566F65">
      <w:r>
        <w:separator/>
      </w:r>
    </w:p>
  </w:footnote>
  <w:footnote w:type="continuationSeparator" w:id="0">
    <w:p w:rsidR="00DA70B7" w:rsidRDefault="00DA70B7" w:rsidP="00566F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6F65" w:rsidRDefault="00DA70B7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594.6pt;height:841.05pt;z-index:-251657216;mso-position-horizontal:center;mso-position-horizontal-relative:margin;mso-position-vertical:center;mso-position-vertical-relative:margin" o:allowincell="f">
          <v:imagedata r:id="rId1" o:title="Faraday Template - A4 Portrai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6F65" w:rsidRDefault="005D4D61">
    <w:pPr>
      <w:pStyle w:val="Header"/>
    </w:pP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59040" cy="10693400"/>
          <wp:effectExtent l="25400" t="0" r="10160" b="0"/>
          <wp:wrapNone/>
          <wp:docPr id="1" name="Picture 1" descr="SSD2262 Faraday PRIMARY DIY FCD A4 Portrait-v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SD2262 Faraday PRIMARY DIY FCD A4 Portrait-v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040" cy="10693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6F65" w:rsidRDefault="00DA70B7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margin-left:0;margin-top:0;width:594.6pt;height:841.05pt;z-index:-251656192;mso-position-horizontal:center;mso-position-horizontal-relative:margin;mso-position-vertical:center;mso-position-vertical-relative:margin" o:allowincell="f">
          <v:imagedata r:id="rId1" o:title="Faraday Template - A4 Portrai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11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name w:val="WW8Num1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singleLevel"/>
    <w:tmpl w:val="00000004"/>
    <w:name w:val="WW8Num1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singleLevel"/>
    <w:tmpl w:val="00000005"/>
    <w:name w:val="WW8Num2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4" w15:restartNumberingAfterBreak="0">
    <w:nsid w:val="5AD27487"/>
    <w:multiLevelType w:val="hybridMultilevel"/>
    <w:tmpl w:val="11040B32"/>
    <w:lvl w:ilvl="0" w:tplc="0000000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oNotTrackMoves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6F65"/>
    <w:rsid w:val="000A3F05"/>
    <w:rsid w:val="00161F5A"/>
    <w:rsid w:val="001F4EE9"/>
    <w:rsid w:val="003F6C65"/>
    <w:rsid w:val="00566F65"/>
    <w:rsid w:val="005C6B55"/>
    <w:rsid w:val="005D4D61"/>
    <w:rsid w:val="00725AC7"/>
    <w:rsid w:val="007365E0"/>
    <w:rsid w:val="00AB7F29"/>
    <w:rsid w:val="00B80F71"/>
    <w:rsid w:val="00DA70B7"/>
    <w:rsid w:val="00F71F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3ABBD59A"/>
  <w15:docId w15:val="{21E12E91-7E1A-458E-AE4D-2C37D43B6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61F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6F6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6F65"/>
  </w:style>
  <w:style w:type="paragraph" w:styleId="Footer">
    <w:name w:val="footer"/>
    <w:basedOn w:val="Normal"/>
    <w:link w:val="FooterChar"/>
    <w:uiPriority w:val="99"/>
    <w:unhideWhenUsed/>
    <w:rsid w:val="00566F6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6F65"/>
  </w:style>
  <w:style w:type="paragraph" w:styleId="ListParagraph">
    <w:name w:val="List Paragraph"/>
    <w:basedOn w:val="Normal"/>
    <w:uiPriority w:val="34"/>
    <w:qFormat/>
    <w:rsid w:val="005C6B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365E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5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Studio Stunt Double</Company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Keira Sewell</cp:lastModifiedBy>
  <cp:revision>5</cp:revision>
  <cp:lastPrinted>2017-08-08T08:56:00Z</cp:lastPrinted>
  <dcterms:created xsi:type="dcterms:W3CDTF">2017-07-14T10:28:00Z</dcterms:created>
  <dcterms:modified xsi:type="dcterms:W3CDTF">2017-08-08T08:57:00Z</dcterms:modified>
</cp:coreProperties>
</file>